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ED2" w:rsidRDefault="00264ED2" w:rsidP="00264ED2">
      <w:pPr>
        <w:spacing w:before="120" w:after="120" w:line="360" w:lineRule="auto"/>
        <w:jc w:val="center"/>
        <w:rPr>
          <w:rFonts w:ascii="Cambria" w:hAnsi="Cambria" w:cs="Gill Sans MT"/>
          <w:b/>
          <w:sz w:val="24"/>
          <w:szCs w:val="24"/>
        </w:rPr>
      </w:pPr>
      <w:bookmarkStart w:id="0" w:name="_GoBack"/>
      <w:bookmarkEnd w:id="0"/>
    </w:p>
    <w:p w:rsidR="00264ED2" w:rsidRDefault="00264ED2" w:rsidP="00264ED2">
      <w:pPr>
        <w:spacing w:before="120" w:after="120" w:line="360" w:lineRule="auto"/>
        <w:jc w:val="center"/>
        <w:rPr>
          <w:rFonts w:ascii="Cambria" w:hAnsi="Cambria" w:cs="Gill Sans MT"/>
          <w:b/>
          <w:sz w:val="24"/>
          <w:szCs w:val="24"/>
        </w:rPr>
      </w:pPr>
    </w:p>
    <w:p w:rsidR="00264ED2" w:rsidRDefault="00264ED2" w:rsidP="00264ED2">
      <w:pPr>
        <w:spacing w:before="120" w:after="120" w:line="360" w:lineRule="auto"/>
        <w:jc w:val="center"/>
        <w:rPr>
          <w:rFonts w:ascii="Cambria" w:hAnsi="Cambria" w:cs="Cambria"/>
          <w:b/>
          <w:sz w:val="24"/>
          <w:szCs w:val="24"/>
        </w:rPr>
      </w:pPr>
    </w:p>
    <w:p w:rsidR="00264ED2" w:rsidRPr="001D6A4D" w:rsidRDefault="00264ED2" w:rsidP="00264ED2">
      <w:pPr>
        <w:autoSpaceDE w:val="0"/>
        <w:autoSpaceDN w:val="0"/>
        <w:adjustRightInd w:val="0"/>
        <w:spacing w:after="0" w:line="240" w:lineRule="auto"/>
        <w:jc w:val="center"/>
        <w:rPr>
          <w:rFonts w:ascii="Cambria" w:hAnsi="Cambria" w:cs="Arial"/>
          <w:b/>
          <w:color w:val="000000"/>
          <w:kern w:val="0"/>
          <w:sz w:val="24"/>
          <w:szCs w:val="24"/>
        </w:rPr>
      </w:pPr>
      <w:r w:rsidRPr="001D6A4D">
        <w:rPr>
          <w:rFonts w:ascii="Cambria" w:hAnsi="Cambria" w:cs="Arial"/>
          <w:b/>
          <w:color w:val="000000"/>
          <w:kern w:val="0"/>
          <w:sz w:val="24"/>
          <w:szCs w:val="24"/>
        </w:rPr>
        <w:t xml:space="preserve">FORNITURA DI BENI E SERVIZI FINALIZZATI AL MIGLIORAMENTO FUNZIONALE DELLA SICUREZZA </w:t>
      </w:r>
      <w:r>
        <w:rPr>
          <w:rFonts w:ascii="Cambria" w:hAnsi="Cambria" w:cs="Arial"/>
          <w:b/>
          <w:color w:val="000000"/>
          <w:kern w:val="0"/>
          <w:sz w:val="24"/>
          <w:szCs w:val="24"/>
        </w:rPr>
        <w:t>DEL TEATRO “PIER PAOLO PASOLINI”</w:t>
      </w:r>
      <w:r w:rsidRPr="001D6A4D">
        <w:rPr>
          <w:rFonts w:ascii="Cambria" w:hAnsi="Cambria" w:cs="Arial"/>
          <w:b/>
          <w:color w:val="000000"/>
          <w:kern w:val="0"/>
          <w:sz w:val="24"/>
          <w:szCs w:val="24"/>
        </w:rPr>
        <w:t xml:space="preserve"> DI </w:t>
      </w:r>
      <w:r>
        <w:rPr>
          <w:rFonts w:ascii="Cambria" w:hAnsi="Cambria" w:cs="Arial"/>
          <w:b/>
          <w:color w:val="000000"/>
          <w:kern w:val="0"/>
          <w:sz w:val="24"/>
          <w:szCs w:val="24"/>
        </w:rPr>
        <w:t>CASARSA DELLA DELIZIA</w:t>
      </w:r>
    </w:p>
    <w:p w:rsidR="00264ED2" w:rsidRPr="000325BD" w:rsidRDefault="00264ED2" w:rsidP="00264ED2">
      <w:pPr>
        <w:autoSpaceDE w:val="0"/>
        <w:autoSpaceDN w:val="0"/>
        <w:adjustRightInd w:val="0"/>
        <w:spacing w:line="240" w:lineRule="auto"/>
        <w:jc w:val="center"/>
        <w:rPr>
          <w:rFonts w:ascii="Cambria" w:hAnsi="Cambria" w:cs="Arial"/>
          <w:b/>
          <w:color w:val="000000"/>
          <w:kern w:val="0"/>
          <w:sz w:val="24"/>
          <w:szCs w:val="24"/>
        </w:rPr>
      </w:pPr>
      <w:r w:rsidRPr="001D6A4D">
        <w:rPr>
          <w:rFonts w:ascii="Cambria" w:hAnsi="Cambria" w:cs="Arial"/>
          <w:b/>
          <w:color w:val="000000"/>
          <w:kern w:val="0"/>
          <w:sz w:val="24"/>
          <w:szCs w:val="24"/>
        </w:rPr>
        <w:t xml:space="preserve">E </w:t>
      </w:r>
      <w:r>
        <w:rPr>
          <w:rFonts w:ascii="Cambria" w:hAnsi="Cambria" w:cs="Arial"/>
          <w:b/>
          <w:color w:val="000000"/>
          <w:kern w:val="0"/>
          <w:sz w:val="24"/>
          <w:szCs w:val="24"/>
        </w:rPr>
        <w:t>DEL TEATRO “GUSTAVO MODENA” DI PALMANOVA</w:t>
      </w:r>
    </w:p>
    <w:p w:rsidR="00264ED2" w:rsidRPr="000325BD" w:rsidRDefault="00264ED2" w:rsidP="00264ED2">
      <w:pPr>
        <w:autoSpaceDE w:val="0"/>
        <w:autoSpaceDN w:val="0"/>
        <w:adjustRightInd w:val="0"/>
        <w:spacing w:line="240" w:lineRule="auto"/>
        <w:jc w:val="center"/>
        <w:rPr>
          <w:rFonts w:ascii="Cambria" w:hAnsi="Cambria" w:cs="Gill Sans MT"/>
          <w:b/>
          <w:kern w:val="0"/>
          <w:sz w:val="24"/>
          <w:szCs w:val="24"/>
        </w:rPr>
      </w:pPr>
      <w:r w:rsidRPr="000325BD">
        <w:rPr>
          <w:rFonts w:ascii="Cambria" w:hAnsi="Cambria" w:cs="Gill Sans MT"/>
          <w:b/>
          <w:kern w:val="0"/>
          <w:sz w:val="24"/>
          <w:szCs w:val="24"/>
        </w:rPr>
        <w:t>ALLEGATO 1</w:t>
      </w:r>
    </w:p>
    <w:p w:rsidR="00264ED2" w:rsidRPr="000325BD" w:rsidRDefault="00264ED2" w:rsidP="00264ED2">
      <w:pPr>
        <w:autoSpaceDE w:val="0"/>
        <w:autoSpaceDN w:val="0"/>
        <w:adjustRightInd w:val="0"/>
        <w:spacing w:line="240" w:lineRule="auto"/>
        <w:jc w:val="center"/>
        <w:rPr>
          <w:rFonts w:ascii="Cambria" w:hAnsi="Cambria" w:cs="Gill Sans MT"/>
          <w:b/>
          <w:kern w:val="0"/>
          <w:sz w:val="24"/>
          <w:szCs w:val="24"/>
        </w:rPr>
      </w:pPr>
      <w:r w:rsidRPr="000325BD">
        <w:rPr>
          <w:rFonts w:ascii="Cambria" w:hAnsi="Cambria" w:cs="Gill Sans MT"/>
          <w:b/>
          <w:kern w:val="0"/>
          <w:sz w:val="24"/>
          <w:szCs w:val="24"/>
        </w:rPr>
        <w:t>DOMANDA DI PARTECIPAZIONE</w:t>
      </w:r>
    </w:p>
    <w:p w:rsidR="00264ED2" w:rsidRPr="000325BD" w:rsidRDefault="00264ED2" w:rsidP="00264ED2">
      <w:pPr>
        <w:pageBreakBefore/>
        <w:spacing w:before="120" w:after="120" w:line="240" w:lineRule="auto"/>
        <w:jc w:val="center"/>
        <w:rPr>
          <w:rFonts w:ascii="Cambria" w:hAnsi="Cambria" w:cs="Gill Sans MT"/>
          <w:b/>
          <w:kern w:val="0"/>
          <w:sz w:val="24"/>
          <w:szCs w:val="24"/>
        </w:rPr>
      </w:pPr>
    </w:p>
    <w:p w:rsidR="00264ED2" w:rsidRPr="000325BD" w:rsidRDefault="00264ED2" w:rsidP="00264ED2">
      <w:pPr>
        <w:spacing w:before="120" w:after="120" w:line="240" w:lineRule="auto"/>
        <w:jc w:val="both"/>
        <w:rPr>
          <w:rFonts w:ascii="Cambria" w:hAnsi="Cambria" w:cs="Gill Sans MT"/>
          <w:kern w:val="0"/>
          <w:sz w:val="24"/>
          <w:szCs w:val="24"/>
        </w:rPr>
      </w:pPr>
      <w:r w:rsidRPr="000325BD">
        <w:rPr>
          <w:rFonts w:ascii="Cambria" w:hAnsi="Cambria" w:cs="Gill Sans MT"/>
          <w:kern w:val="0"/>
          <w:sz w:val="24"/>
          <w:szCs w:val="24"/>
        </w:rPr>
        <w:t>Il/La sottoscritto/a ________________________________, nato/a a ________________________, Prov. _____, il ________________, domiciliato per la carica presso la sede legale sotto indicata, in qualità di __________________________ e legale rappresentante della ______________________, con sede in _______________________, Prov. ____, via _____________________, n. ______, CAP ________, codice fiscale n. ______________________ e partita IVA n. _________________, di seguito denominata “impresa”,</w:t>
      </w:r>
    </w:p>
    <w:p w:rsidR="00264ED2" w:rsidRPr="000325BD" w:rsidRDefault="00264ED2" w:rsidP="00264ED2">
      <w:pPr>
        <w:numPr>
          <w:ilvl w:val="0"/>
          <w:numId w:val="2"/>
        </w:numPr>
        <w:spacing w:before="120" w:after="120" w:line="240" w:lineRule="auto"/>
        <w:ind w:left="425" w:hanging="425"/>
        <w:jc w:val="both"/>
        <w:rPr>
          <w:rFonts w:ascii="Cambria" w:hAnsi="Cambria" w:cs="Gill Sans MT"/>
          <w:kern w:val="0"/>
          <w:sz w:val="24"/>
          <w:szCs w:val="24"/>
        </w:rPr>
      </w:pPr>
      <w:r w:rsidRPr="000325BD">
        <w:rPr>
          <w:rFonts w:ascii="Cambria" w:hAnsi="Cambria" w:cs="Gill Sans MT"/>
          <w:kern w:val="0"/>
          <w:sz w:val="24"/>
          <w:szCs w:val="24"/>
        </w:rPr>
        <w:t>ai sensi e per gli effetti degli articoli 46 e 47 del d.P.R.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w:t>
      </w:r>
    </w:p>
    <w:p w:rsidR="00264ED2" w:rsidRPr="000325BD" w:rsidRDefault="00264ED2" w:rsidP="00264ED2">
      <w:pPr>
        <w:numPr>
          <w:ilvl w:val="0"/>
          <w:numId w:val="2"/>
        </w:numPr>
        <w:spacing w:before="120" w:after="120" w:line="240" w:lineRule="auto"/>
        <w:ind w:left="425" w:hanging="425"/>
        <w:jc w:val="both"/>
        <w:rPr>
          <w:rFonts w:ascii="Cambria" w:hAnsi="Cambria" w:cs="Gill Sans MT"/>
          <w:b/>
          <w:kern w:val="0"/>
          <w:sz w:val="24"/>
          <w:szCs w:val="24"/>
        </w:rPr>
      </w:pPr>
      <w:r w:rsidRPr="000325BD">
        <w:rPr>
          <w:rFonts w:ascii="Cambria" w:hAnsi="Cambria" w:cs="Gill Sans MT"/>
          <w:kern w:val="0"/>
          <w:sz w:val="24"/>
          <w:szCs w:val="24"/>
        </w:rPr>
        <w:t xml:space="preserve">ai fini della partecipazione alla procedura aperta per l’affidamento di forniture e servizi </w:t>
      </w:r>
      <w:r>
        <w:rPr>
          <w:rFonts w:ascii="Cambria" w:hAnsi="Cambria" w:cs="Gill Sans MT"/>
          <w:kern w:val="0"/>
          <w:sz w:val="24"/>
          <w:szCs w:val="24"/>
        </w:rPr>
        <w:t>finalizzati al miglioramento funzionale della sicurezza del Teatro “Pier Paolo Pasolini” del Comune di Casarsa della Delizia (PN) e del Teatro “Gustavo Modena” del Comune di Palmanova (UD)</w:t>
      </w:r>
    </w:p>
    <w:p w:rsidR="00264ED2" w:rsidRPr="000325BD" w:rsidRDefault="00264ED2" w:rsidP="00264ED2">
      <w:pPr>
        <w:spacing w:before="120" w:after="120" w:line="240" w:lineRule="auto"/>
        <w:jc w:val="center"/>
        <w:rPr>
          <w:rFonts w:ascii="Cambria" w:hAnsi="Cambria" w:cs="Gill Sans MT"/>
          <w:kern w:val="0"/>
          <w:sz w:val="24"/>
          <w:szCs w:val="24"/>
        </w:rPr>
      </w:pPr>
      <w:r w:rsidRPr="000325BD">
        <w:rPr>
          <w:rFonts w:ascii="Cambria" w:hAnsi="Cambria" w:cs="Gill Sans MT"/>
          <w:b/>
          <w:kern w:val="0"/>
          <w:sz w:val="24"/>
          <w:szCs w:val="24"/>
        </w:rPr>
        <w:t>DICHIARA</w:t>
      </w:r>
      <w:r w:rsidRPr="000325BD">
        <w:rPr>
          <w:rFonts w:ascii="Cambria" w:hAnsi="Cambria" w:cs="Gill Sans MT"/>
          <w:b/>
          <w:kern w:val="0"/>
          <w:sz w:val="24"/>
          <w:szCs w:val="24"/>
          <w:lang w:eastAsia="ar-SA"/>
        </w:rPr>
        <w:t xml:space="preserve"> SOTTO LA PROPRIA RESPONSABILITÀ</w:t>
      </w:r>
    </w:p>
    <w:p w:rsidR="00264ED2" w:rsidRPr="000325BD" w:rsidRDefault="00264ED2" w:rsidP="00264ED2">
      <w:pPr>
        <w:pStyle w:val="Numerazioneperbuste"/>
        <w:numPr>
          <w:ilvl w:val="0"/>
          <w:numId w:val="3"/>
        </w:numPr>
        <w:spacing w:before="0" w:after="0" w:line="240" w:lineRule="auto"/>
        <w:ind w:left="357" w:hanging="357"/>
        <w:jc w:val="both"/>
        <w:rPr>
          <w:rFonts w:ascii="Cambria" w:hAnsi="Cambria" w:cs="Gill Sans MT"/>
          <w:kern w:val="0"/>
          <w:sz w:val="24"/>
          <w:szCs w:val="24"/>
        </w:rPr>
      </w:pPr>
      <w:r w:rsidRPr="000325BD">
        <w:rPr>
          <w:rFonts w:ascii="Cambria" w:hAnsi="Cambria" w:cs="Gill Sans MT"/>
          <w:kern w:val="0"/>
          <w:sz w:val="24"/>
          <w:szCs w:val="24"/>
        </w:rPr>
        <w:t xml:space="preserve">di aver preso piena conoscenza e di accettare quanto previsto nell’avviso di indagine esplorativa </w:t>
      </w:r>
      <w:r>
        <w:rPr>
          <w:rFonts w:ascii="Cambria" w:hAnsi="Cambria" w:cs="Gill Sans MT"/>
          <w:kern w:val="0"/>
          <w:sz w:val="24"/>
          <w:szCs w:val="24"/>
        </w:rPr>
        <w:t>di cui al prot. 385 del 1 giugno 2017</w:t>
      </w:r>
      <w:r w:rsidRPr="000325BD">
        <w:rPr>
          <w:rFonts w:ascii="Cambria" w:hAnsi="Cambria" w:cs="Gill Sans MT"/>
          <w:kern w:val="0"/>
          <w:sz w:val="24"/>
          <w:szCs w:val="24"/>
        </w:rPr>
        <w:t>, e</w:t>
      </w:r>
      <w:r>
        <w:rPr>
          <w:rFonts w:ascii="Cambria" w:hAnsi="Cambria" w:cs="Gill Sans MT"/>
          <w:kern w:val="0"/>
          <w:sz w:val="24"/>
          <w:szCs w:val="24"/>
        </w:rPr>
        <w:t xml:space="preserve"> in</w:t>
      </w:r>
      <w:r w:rsidRPr="000325BD">
        <w:rPr>
          <w:rFonts w:ascii="Cambria" w:hAnsi="Cambria" w:cs="Gill Sans MT"/>
          <w:kern w:val="0"/>
          <w:sz w:val="24"/>
          <w:szCs w:val="24"/>
        </w:rPr>
        <w:t xml:space="preserve"> tutti gli Allegati, nonché negli eventuali chiarimenti pubblicati sul sito www.ertfvg.it;</w:t>
      </w:r>
    </w:p>
    <w:p w:rsidR="00264ED2" w:rsidRPr="000325BD" w:rsidRDefault="00264ED2" w:rsidP="00264ED2">
      <w:pPr>
        <w:pStyle w:val="Numerazioneperbuste"/>
        <w:numPr>
          <w:ilvl w:val="0"/>
          <w:numId w:val="3"/>
        </w:numPr>
        <w:spacing w:before="0" w:after="0" w:line="240" w:lineRule="auto"/>
        <w:ind w:left="357" w:hanging="357"/>
        <w:jc w:val="both"/>
        <w:rPr>
          <w:rFonts w:ascii="Cambria" w:hAnsi="Cambria" w:cs="Arial"/>
          <w:kern w:val="0"/>
          <w:sz w:val="24"/>
          <w:szCs w:val="24"/>
        </w:rPr>
      </w:pPr>
      <w:r w:rsidRPr="000325BD">
        <w:rPr>
          <w:rFonts w:ascii="Cambria" w:hAnsi="Cambria" w:cs="Gill Sans MT"/>
          <w:kern w:val="0"/>
          <w:sz w:val="24"/>
          <w:szCs w:val="24"/>
        </w:rPr>
        <w:t>di mantenere valida l’offerta per un tempo non inferiore a 180 giorni dal termine della scadenza della indagine esplorativa;</w:t>
      </w:r>
    </w:p>
    <w:p w:rsidR="00264ED2" w:rsidRPr="000325BD" w:rsidRDefault="00264ED2" w:rsidP="00264ED2">
      <w:pPr>
        <w:pStyle w:val="Numerazioneperbuste"/>
        <w:numPr>
          <w:ilvl w:val="0"/>
          <w:numId w:val="3"/>
        </w:numPr>
        <w:spacing w:before="0" w:after="0" w:line="240" w:lineRule="auto"/>
        <w:jc w:val="both"/>
        <w:rPr>
          <w:rFonts w:ascii="Cambria" w:hAnsi="Cambria" w:cs="Arial"/>
          <w:kern w:val="0"/>
          <w:sz w:val="24"/>
          <w:szCs w:val="24"/>
        </w:rPr>
      </w:pPr>
      <w:r w:rsidRPr="000325BD">
        <w:rPr>
          <w:rFonts w:ascii="Cambria" w:hAnsi="Cambria" w:cs="Gill Sans MT"/>
          <w:kern w:val="0"/>
          <w:sz w:val="24"/>
          <w:szCs w:val="24"/>
        </w:rPr>
        <w:t>di unire alla presente un allegato sottoscritto dal legale rappresentante dell’impresa in ciascuna pagina contenente:</w:t>
      </w:r>
    </w:p>
    <w:p w:rsidR="00264ED2" w:rsidRPr="000325BD" w:rsidRDefault="00264ED2" w:rsidP="00264ED2">
      <w:pPr>
        <w:pStyle w:val="Testopreformattato"/>
        <w:numPr>
          <w:ilvl w:val="0"/>
          <w:numId w:val="5"/>
        </w:numPr>
        <w:jc w:val="both"/>
        <w:rPr>
          <w:rFonts w:ascii="Cambria" w:eastAsia="Times New Roman" w:hAnsi="Cambria" w:cs="Times New Roman"/>
          <w:color w:val="auto"/>
          <w:sz w:val="24"/>
          <w:szCs w:val="24"/>
          <w:lang w:bidi="ar-SA"/>
        </w:rPr>
      </w:pPr>
      <w:r w:rsidRPr="000325BD">
        <w:rPr>
          <w:rFonts w:ascii="Cambria" w:eastAsia="Times New Roman" w:hAnsi="Cambria" w:cs="Times New Roman"/>
          <w:color w:val="auto"/>
          <w:sz w:val="24"/>
          <w:szCs w:val="24"/>
          <w:lang w:bidi="ar-SA"/>
        </w:rPr>
        <w:t>CV o presentazione della ditta concorrente;</w:t>
      </w:r>
    </w:p>
    <w:p w:rsidR="00264ED2" w:rsidRPr="000325BD" w:rsidRDefault="00264ED2" w:rsidP="00264ED2">
      <w:pPr>
        <w:pStyle w:val="Testopreformattato"/>
        <w:numPr>
          <w:ilvl w:val="0"/>
          <w:numId w:val="5"/>
        </w:numPr>
        <w:jc w:val="both"/>
        <w:rPr>
          <w:rFonts w:ascii="Cambria" w:eastAsia="Times New Roman" w:hAnsi="Cambria" w:cs="Times New Roman"/>
          <w:color w:val="auto"/>
          <w:sz w:val="24"/>
          <w:szCs w:val="24"/>
          <w:lang w:bidi="ar-SA"/>
        </w:rPr>
      </w:pPr>
      <w:r w:rsidRPr="000325BD">
        <w:rPr>
          <w:rFonts w:ascii="Cambria" w:eastAsia="Times New Roman" w:hAnsi="Cambria" w:cs="Times New Roman"/>
          <w:color w:val="auto"/>
          <w:sz w:val="24"/>
          <w:szCs w:val="24"/>
          <w:lang w:bidi="ar-SA"/>
        </w:rPr>
        <w:t xml:space="preserve">Descrizione delle esperienze pregresse di forniture di beni e servizi analoghi all’oggetto dell’avviso; </w:t>
      </w:r>
    </w:p>
    <w:p w:rsidR="00264ED2" w:rsidRPr="000325BD" w:rsidRDefault="00264ED2" w:rsidP="00264ED2">
      <w:pPr>
        <w:pStyle w:val="Testopreformattato"/>
        <w:numPr>
          <w:ilvl w:val="0"/>
          <w:numId w:val="5"/>
        </w:numPr>
        <w:jc w:val="both"/>
        <w:rPr>
          <w:rFonts w:ascii="Cambria" w:eastAsia="Times New Roman" w:hAnsi="Cambria" w:cs="Times New Roman"/>
          <w:color w:val="auto"/>
          <w:sz w:val="24"/>
          <w:szCs w:val="24"/>
          <w:lang w:bidi="ar-SA"/>
        </w:rPr>
      </w:pPr>
      <w:r w:rsidRPr="000325BD">
        <w:rPr>
          <w:rFonts w:ascii="Cambria" w:eastAsia="Times New Roman" w:hAnsi="Cambria" w:cs="Times New Roman"/>
          <w:color w:val="auto"/>
          <w:sz w:val="24"/>
          <w:szCs w:val="24"/>
          <w:lang w:bidi="ar-SA"/>
        </w:rPr>
        <w:t>Qualità dei beni forniti;</w:t>
      </w:r>
    </w:p>
    <w:p w:rsidR="00264ED2" w:rsidRPr="000325BD" w:rsidRDefault="00264ED2" w:rsidP="00264ED2">
      <w:pPr>
        <w:pStyle w:val="Testopreformattato"/>
        <w:numPr>
          <w:ilvl w:val="0"/>
          <w:numId w:val="5"/>
        </w:numPr>
        <w:jc w:val="both"/>
        <w:rPr>
          <w:rFonts w:ascii="Cambria" w:eastAsia="Times New Roman" w:hAnsi="Cambria" w:cs="Times New Roman"/>
          <w:color w:val="auto"/>
          <w:sz w:val="24"/>
          <w:szCs w:val="24"/>
          <w:lang w:bidi="ar-SA"/>
        </w:rPr>
      </w:pPr>
      <w:r w:rsidRPr="000325BD">
        <w:rPr>
          <w:rFonts w:ascii="Cambria" w:eastAsia="Times New Roman" w:hAnsi="Cambria" w:cs="Times New Roman"/>
          <w:color w:val="auto"/>
          <w:sz w:val="24"/>
          <w:szCs w:val="24"/>
          <w:lang w:bidi="ar-SA"/>
        </w:rPr>
        <w:t xml:space="preserve">Modalità di esecuzione della prestazione da aggiudicare; </w:t>
      </w:r>
    </w:p>
    <w:p w:rsidR="00264ED2" w:rsidRPr="000325BD" w:rsidRDefault="00264ED2" w:rsidP="00264ED2">
      <w:pPr>
        <w:pStyle w:val="Testopreformattato"/>
        <w:numPr>
          <w:ilvl w:val="0"/>
          <w:numId w:val="5"/>
        </w:numPr>
        <w:jc w:val="both"/>
        <w:rPr>
          <w:rFonts w:ascii="Cambria" w:eastAsia="Times New Roman" w:hAnsi="Cambria" w:cs="Times New Roman"/>
          <w:color w:val="auto"/>
          <w:sz w:val="24"/>
          <w:szCs w:val="24"/>
          <w:lang w:bidi="ar-SA"/>
        </w:rPr>
      </w:pPr>
      <w:r w:rsidRPr="000325BD">
        <w:rPr>
          <w:rFonts w:ascii="Cambria" w:eastAsia="Times New Roman" w:hAnsi="Cambria" w:cs="Times New Roman"/>
          <w:color w:val="auto"/>
          <w:sz w:val="24"/>
          <w:szCs w:val="24"/>
          <w:lang w:bidi="ar-SA"/>
        </w:rPr>
        <w:t>Tempistica dell’esecuzione della prestazione.</w:t>
      </w:r>
    </w:p>
    <w:p w:rsidR="00264ED2" w:rsidRPr="000325BD" w:rsidRDefault="00264ED2" w:rsidP="00264ED2">
      <w:pPr>
        <w:pStyle w:val="Testopreformattato"/>
        <w:numPr>
          <w:ilvl w:val="0"/>
          <w:numId w:val="3"/>
        </w:numPr>
        <w:tabs>
          <w:tab w:val="clear" w:pos="360"/>
        </w:tabs>
        <w:jc w:val="both"/>
        <w:rPr>
          <w:rFonts w:ascii="Cambria" w:hAnsi="Cambria"/>
          <w:sz w:val="24"/>
          <w:szCs w:val="24"/>
        </w:rPr>
      </w:pPr>
      <w:r w:rsidRPr="000325BD">
        <w:rPr>
          <w:rFonts w:ascii="Cambria" w:hAnsi="Cambria"/>
          <w:sz w:val="24"/>
          <w:szCs w:val="24"/>
        </w:rPr>
        <w:t>di aver tenuto conto nell’offerta degli oneri previsti per l’adempimento degli obblighi relativi alle disposizioni in materia di sicurezza, di assicurazione, di condizioni di lavoro e di previdenza e assistenza in vigore nel luogo dove deve essere eseguito il servizio, nonché di aver preso visione e sottoscritto il D</w:t>
      </w:r>
      <w:r>
        <w:rPr>
          <w:rFonts w:ascii="Cambria" w:hAnsi="Cambria"/>
          <w:sz w:val="24"/>
          <w:szCs w:val="24"/>
        </w:rPr>
        <w:t>UVRI</w:t>
      </w:r>
      <w:r w:rsidRPr="000325BD">
        <w:rPr>
          <w:rFonts w:ascii="Cambria" w:hAnsi="Cambria"/>
          <w:sz w:val="24"/>
          <w:szCs w:val="24"/>
        </w:rPr>
        <w:t xml:space="preserve"> redatto dall’E</w:t>
      </w:r>
      <w:r>
        <w:rPr>
          <w:rFonts w:ascii="Cambria" w:hAnsi="Cambria"/>
          <w:sz w:val="24"/>
          <w:szCs w:val="24"/>
        </w:rPr>
        <w:t>RT</w:t>
      </w:r>
      <w:r w:rsidRPr="000325BD">
        <w:rPr>
          <w:rFonts w:ascii="Cambria" w:hAnsi="Cambria"/>
          <w:sz w:val="24"/>
          <w:szCs w:val="24"/>
        </w:rPr>
        <w:t>;</w:t>
      </w:r>
    </w:p>
    <w:p w:rsidR="00264ED2" w:rsidRPr="000325BD" w:rsidRDefault="00264ED2" w:rsidP="00264ED2">
      <w:pPr>
        <w:pStyle w:val="Testopreformattato"/>
        <w:numPr>
          <w:ilvl w:val="0"/>
          <w:numId w:val="3"/>
        </w:numPr>
        <w:tabs>
          <w:tab w:val="clear" w:pos="360"/>
        </w:tabs>
        <w:jc w:val="both"/>
        <w:rPr>
          <w:rFonts w:ascii="Cambria" w:hAnsi="Cambria"/>
          <w:sz w:val="24"/>
          <w:szCs w:val="24"/>
        </w:rPr>
      </w:pPr>
      <w:r w:rsidRPr="000325BD">
        <w:rPr>
          <w:rFonts w:ascii="Cambria" w:hAnsi="Cambria"/>
          <w:sz w:val="24"/>
          <w:szCs w:val="24"/>
        </w:rPr>
        <w:t>di avere tenuto conto, nel formulare la propria offerta, di eventuali maggiorazioni per lievitazione dei prezzi che dovessero intervenire durante l’esecuzione del contratto, rinunciando fin d’ora a qualsiasi azione o eccezione in merito, fatte salve quelle previste da disposizioni normative in materia;</w:t>
      </w:r>
    </w:p>
    <w:p w:rsidR="00264ED2" w:rsidRPr="000325BD" w:rsidRDefault="00264ED2" w:rsidP="00264ED2">
      <w:pPr>
        <w:pStyle w:val="Testopreformattato"/>
        <w:numPr>
          <w:ilvl w:val="0"/>
          <w:numId w:val="3"/>
        </w:numPr>
        <w:tabs>
          <w:tab w:val="clear" w:pos="360"/>
        </w:tabs>
        <w:jc w:val="both"/>
        <w:rPr>
          <w:rFonts w:ascii="Cambria" w:hAnsi="Cambria"/>
          <w:sz w:val="24"/>
          <w:szCs w:val="24"/>
        </w:rPr>
      </w:pPr>
      <w:r w:rsidRPr="000325BD">
        <w:rPr>
          <w:rFonts w:ascii="Cambria" w:hAnsi="Cambria"/>
          <w:sz w:val="24"/>
          <w:szCs w:val="24"/>
        </w:rPr>
        <w:t>di attestare, ai sensi dell’art. 53, comma 16-ter, del Decreto Legislativo n. 165/2001, di non aver concluso contratti di lavoro subordinato o autonomo e comunque di non aver conferito incarichi ad ex dipendenti, che hanno esercitato poteri autoritativi o negoziali per conto delle pubbliche amministrazioni nei loro confronti per il triennio successivo alla cessazione del rapporto;</w:t>
      </w:r>
    </w:p>
    <w:p w:rsidR="00264ED2" w:rsidRPr="000325BD" w:rsidRDefault="00264ED2" w:rsidP="00264ED2">
      <w:pPr>
        <w:pStyle w:val="Testopreformattato"/>
        <w:numPr>
          <w:ilvl w:val="0"/>
          <w:numId w:val="3"/>
        </w:numPr>
        <w:tabs>
          <w:tab w:val="clear" w:pos="360"/>
        </w:tabs>
        <w:jc w:val="both"/>
        <w:rPr>
          <w:rFonts w:ascii="Cambria" w:hAnsi="Cambria"/>
          <w:sz w:val="24"/>
          <w:szCs w:val="24"/>
        </w:rPr>
      </w:pPr>
      <w:r w:rsidRPr="000325BD">
        <w:rPr>
          <w:rFonts w:ascii="Cambria" w:eastAsia="Wingdings" w:hAnsi="Cambria" w:cs="Gill Sans MT"/>
          <w:sz w:val="24"/>
          <w:szCs w:val="24"/>
        </w:rPr>
        <w:t xml:space="preserve">che per la ricezione di ogni eventuale comunicazione inerente la procedura in oggetto e/o di richieste di chiarimento e/o integrazione della documentazione presentata, ivi comprese le comunicazioni di cui all’articolo 76 del d.lgs. 50/2016, si elegge domicilio in: </w:t>
      </w:r>
    </w:p>
    <w:p w:rsidR="00264ED2" w:rsidRPr="000325BD" w:rsidRDefault="00264ED2" w:rsidP="00264ED2">
      <w:pPr>
        <w:pStyle w:val="Numerazioneperbuste"/>
        <w:numPr>
          <w:ilvl w:val="0"/>
          <w:numId w:val="0"/>
        </w:numPr>
        <w:spacing w:before="0" w:after="0" w:line="240" w:lineRule="auto"/>
        <w:ind w:left="426"/>
        <w:jc w:val="both"/>
        <w:rPr>
          <w:rFonts w:ascii="Cambria" w:eastAsia="Wingdings" w:hAnsi="Cambria" w:cs="Gill Sans MT"/>
          <w:kern w:val="0"/>
          <w:sz w:val="24"/>
          <w:szCs w:val="24"/>
        </w:rPr>
      </w:pPr>
      <w:r w:rsidRPr="000325BD">
        <w:rPr>
          <w:rFonts w:ascii="Cambria" w:eastAsia="Wingdings" w:hAnsi="Cambria" w:cs="Gill Sans MT"/>
          <w:kern w:val="0"/>
          <w:sz w:val="24"/>
          <w:szCs w:val="24"/>
        </w:rPr>
        <w:lastRenderedPageBreak/>
        <w:t>Città ________________, via _________________, n. _____, CAP _______, tel. ________, PEC _______________________________; nominativo di riferimento (cognome, nome e qualifica) ________________________________________;</w:t>
      </w:r>
    </w:p>
    <w:p w:rsidR="00264ED2" w:rsidRDefault="00264ED2" w:rsidP="00264ED2">
      <w:pPr>
        <w:pStyle w:val="Numerazioneperbuste"/>
        <w:numPr>
          <w:ilvl w:val="0"/>
          <w:numId w:val="3"/>
        </w:numPr>
        <w:tabs>
          <w:tab w:val="clear" w:pos="360"/>
        </w:tabs>
        <w:spacing w:before="0" w:after="0" w:line="240" w:lineRule="auto"/>
        <w:jc w:val="both"/>
        <w:rPr>
          <w:rFonts w:ascii="Cambria" w:eastAsia="Gill Sans MT" w:hAnsi="Cambria" w:cs="Gill Sans MT"/>
          <w:kern w:val="0"/>
          <w:sz w:val="24"/>
          <w:szCs w:val="24"/>
        </w:rPr>
      </w:pPr>
      <w:r w:rsidRPr="000325BD">
        <w:rPr>
          <w:rFonts w:ascii="Cambria" w:eastAsia="Gill Sans MT" w:hAnsi="Cambria" w:cs="Gill Sans MT"/>
          <w:kern w:val="0"/>
          <w:sz w:val="24"/>
          <w:szCs w:val="24"/>
        </w:rPr>
        <w:t>che</w:t>
      </w:r>
      <w:r w:rsidRPr="000325BD">
        <w:rPr>
          <w:rFonts w:ascii="Cambria" w:eastAsia="Wingdings" w:hAnsi="Cambria" w:cs="Gill Sans MT"/>
          <w:kern w:val="0"/>
          <w:sz w:val="24"/>
          <w:szCs w:val="24"/>
        </w:rPr>
        <w:t xml:space="preserve"> l’impresa, in caso di aggiudicazione, acconsentirà all’effettuazione dei controlli che il Committente, o per esso qualunque Ufficio dipendente, si riserva di disporre sull’efficienza ed efficacia del servizio;</w:t>
      </w:r>
    </w:p>
    <w:p w:rsidR="00264ED2" w:rsidRPr="002524A8" w:rsidRDefault="00264ED2" w:rsidP="00264ED2">
      <w:pPr>
        <w:pStyle w:val="Numerazioneperbuste"/>
        <w:numPr>
          <w:ilvl w:val="0"/>
          <w:numId w:val="3"/>
        </w:numPr>
        <w:tabs>
          <w:tab w:val="clear" w:pos="360"/>
        </w:tabs>
        <w:spacing w:before="0" w:after="0" w:line="240" w:lineRule="auto"/>
        <w:jc w:val="both"/>
        <w:rPr>
          <w:rFonts w:ascii="Cambria" w:eastAsia="Gill Sans MT" w:hAnsi="Cambria" w:cs="Gill Sans MT"/>
          <w:kern w:val="0"/>
          <w:sz w:val="24"/>
          <w:szCs w:val="24"/>
        </w:rPr>
      </w:pPr>
      <w:r w:rsidRPr="002524A8">
        <w:rPr>
          <w:rFonts w:ascii="Cambria" w:eastAsia="Wingdings" w:hAnsi="Cambria" w:cs="Gill Sans MT"/>
          <w:kern w:val="0"/>
          <w:sz w:val="24"/>
          <w:szCs w:val="24"/>
        </w:rPr>
        <w:t>di essere informata, ai sensi e per gli effetti dell’articolo 13 del d.lgs. 196/2003, che i dati personali raccolti saranno trattati, anche con strumenti informatici, esclusivamente ai fini della partecipazione alla procedura di gara per la quale la presente dichiarazione viene resa, nonché dell’esistenza dei diritti di cui all’articolo 7 del medesimo Decreto;</w:t>
      </w:r>
    </w:p>
    <w:p w:rsidR="00264ED2" w:rsidRPr="002524A8" w:rsidRDefault="00264ED2" w:rsidP="00264ED2">
      <w:pPr>
        <w:pStyle w:val="Numerazioneperbuste"/>
        <w:spacing w:before="0" w:after="0" w:line="240" w:lineRule="auto"/>
        <w:ind w:left="360"/>
        <w:jc w:val="both"/>
        <w:rPr>
          <w:rFonts w:ascii="Cambria" w:eastAsia="Wingdings" w:hAnsi="Cambria" w:cs="Gill Sans MT"/>
          <w:kern w:val="0"/>
          <w:sz w:val="24"/>
          <w:szCs w:val="24"/>
        </w:rPr>
      </w:pPr>
      <w:r w:rsidRPr="000325BD">
        <w:rPr>
          <w:rFonts w:ascii="Cambria" w:eastAsia="Wingdings" w:hAnsi="Cambria" w:cs="Gill Sans MT"/>
          <w:kern w:val="0"/>
          <w:sz w:val="24"/>
          <w:szCs w:val="24"/>
        </w:rPr>
        <w:t>che l’impresa ha esaminato, con diligenza ed in modo adeguato, tutte le prescrizioni tecniche fornite da E</w:t>
      </w:r>
      <w:r>
        <w:rPr>
          <w:rFonts w:ascii="Cambria" w:eastAsia="Wingdings" w:hAnsi="Cambria" w:cs="Gill Sans MT"/>
          <w:kern w:val="0"/>
          <w:sz w:val="24"/>
          <w:szCs w:val="24"/>
        </w:rPr>
        <w:t>RT</w:t>
      </w:r>
      <w:r w:rsidRPr="000325BD">
        <w:rPr>
          <w:rFonts w:ascii="Cambria" w:eastAsia="Wingdings" w:hAnsi="Cambria" w:cs="Gill Sans MT"/>
          <w:kern w:val="0"/>
          <w:sz w:val="24"/>
          <w:szCs w:val="24"/>
        </w:rPr>
        <w:t>, tutte le circostanze generali e particolari suscettibili di influire sulla determinazione dei prezzi, sulle condizioni contrattuali e sull’esecuzione dei servizi e delle forniture ed ha giudicato le attività realizzabili, ed i prezzi remunerativi e tali da consentire il ribasso offerto;</w:t>
      </w:r>
    </w:p>
    <w:p w:rsidR="00264ED2" w:rsidRPr="000325BD" w:rsidRDefault="00264ED2" w:rsidP="00264ED2">
      <w:pPr>
        <w:pStyle w:val="Numerazioneperbuste"/>
        <w:spacing w:before="0" w:after="0" w:line="240" w:lineRule="auto"/>
        <w:ind w:left="360"/>
        <w:jc w:val="both"/>
        <w:rPr>
          <w:rFonts w:ascii="Cambria" w:eastAsia="Wingdings" w:hAnsi="Cambria" w:cs="Gill Sans MT"/>
          <w:kern w:val="0"/>
          <w:sz w:val="24"/>
          <w:szCs w:val="24"/>
        </w:rPr>
      </w:pPr>
      <w:r w:rsidRPr="000325BD">
        <w:rPr>
          <w:rFonts w:ascii="Cambria" w:eastAsia="Gill Sans MT" w:hAnsi="Cambria" w:cs="Gill Sans MT"/>
          <w:kern w:val="0"/>
          <w:sz w:val="24"/>
          <w:szCs w:val="24"/>
        </w:rPr>
        <w:t xml:space="preserve"> </w:t>
      </w:r>
      <w:r w:rsidRPr="000325BD">
        <w:rPr>
          <w:rFonts w:ascii="Cambria" w:eastAsia="Wingdings" w:hAnsi="Cambria" w:cs="Gill Sans MT"/>
          <w:kern w:val="0"/>
          <w:sz w:val="24"/>
          <w:szCs w:val="24"/>
        </w:rPr>
        <w:t xml:space="preserve">che l’impresa si impegna ad eseguire l’appalto nei modi e nei termini stabiliti </w:t>
      </w:r>
      <w:r>
        <w:rPr>
          <w:rFonts w:ascii="Cambria" w:eastAsia="Wingdings" w:hAnsi="Cambria" w:cs="Gill Sans MT"/>
          <w:kern w:val="0"/>
          <w:sz w:val="24"/>
          <w:szCs w:val="24"/>
        </w:rPr>
        <w:t>nell’Elenco delle forniture di beni e servizi, nelle Tavole Grafiche Esecutive</w:t>
      </w:r>
      <w:r w:rsidRPr="000325BD">
        <w:rPr>
          <w:rFonts w:ascii="Cambria" w:eastAsia="Wingdings" w:hAnsi="Cambria" w:cs="Gill Sans MT"/>
          <w:kern w:val="0"/>
          <w:sz w:val="24"/>
          <w:szCs w:val="24"/>
        </w:rPr>
        <w:t xml:space="preserve"> (</w:t>
      </w:r>
      <w:r w:rsidRPr="000325BD">
        <w:rPr>
          <w:rFonts w:ascii="Cambria" w:eastAsia="Wingdings" w:hAnsi="Cambria" w:cs="Gill Sans MT"/>
          <w:b/>
          <w:kern w:val="0"/>
          <w:sz w:val="24"/>
          <w:szCs w:val="24"/>
        </w:rPr>
        <w:t>ALLEGAT</w:t>
      </w:r>
      <w:r>
        <w:rPr>
          <w:rFonts w:ascii="Cambria" w:eastAsia="Wingdings" w:hAnsi="Cambria" w:cs="Gill Sans MT"/>
          <w:b/>
          <w:kern w:val="0"/>
          <w:sz w:val="24"/>
          <w:szCs w:val="24"/>
        </w:rPr>
        <w:t>I DA</w:t>
      </w:r>
      <w:r w:rsidRPr="000325BD">
        <w:rPr>
          <w:rFonts w:ascii="Cambria" w:eastAsia="Wingdings" w:hAnsi="Cambria" w:cs="Gill Sans MT"/>
          <w:b/>
          <w:kern w:val="0"/>
          <w:sz w:val="24"/>
          <w:szCs w:val="24"/>
        </w:rPr>
        <w:t xml:space="preserve"> 3</w:t>
      </w:r>
      <w:r>
        <w:rPr>
          <w:rFonts w:ascii="Cambria" w:eastAsia="Wingdings" w:hAnsi="Cambria" w:cs="Gill Sans MT"/>
          <w:b/>
          <w:kern w:val="0"/>
          <w:sz w:val="24"/>
          <w:szCs w:val="24"/>
        </w:rPr>
        <w:t>A A 3D</w:t>
      </w:r>
      <w:r w:rsidRPr="000325BD">
        <w:rPr>
          <w:rFonts w:ascii="Cambria" w:eastAsia="Wingdings" w:hAnsi="Cambria" w:cs="Gill Sans MT"/>
          <w:kern w:val="0"/>
          <w:sz w:val="24"/>
          <w:szCs w:val="24"/>
        </w:rPr>
        <w:t>) e nello Schema di contratto (</w:t>
      </w:r>
      <w:r w:rsidRPr="000325BD">
        <w:rPr>
          <w:rFonts w:ascii="Cambria" w:eastAsia="Wingdings" w:hAnsi="Cambria" w:cs="Gill Sans MT"/>
          <w:b/>
          <w:kern w:val="0"/>
          <w:sz w:val="24"/>
          <w:szCs w:val="24"/>
        </w:rPr>
        <w:t>ALLEGATO 4 – SCHEMA DI CONTRATTO</w:t>
      </w:r>
      <w:r w:rsidRPr="000325BD">
        <w:rPr>
          <w:rFonts w:ascii="Cambria" w:eastAsia="Wingdings" w:hAnsi="Cambria" w:cs="Gill Sans MT"/>
          <w:kern w:val="0"/>
          <w:sz w:val="24"/>
          <w:szCs w:val="24"/>
        </w:rPr>
        <w:t>);</w:t>
      </w:r>
    </w:p>
    <w:p w:rsidR="00264ED2" w:rsidRDefault="00264ED2" w:rsidP="00264ED2">
      <w:pPr>
        <w:pStyle w:val="Numerazioneperbuste"/>
        <w:numPr>
          <w:ilvl w:val="0"/>
          <w:numId w:val="0"/>
        </w:numPr>
        <w:spacing w:before="0" w:after="0" w:line="240" w:lineRule="auto"/>
        <w:jc w:val="both"/>
        <w:rPr>
          <w:rFonts w:ascii="Cambria" w:eastAsia="Wingdings" w:hAnsi="Cambria" w:cs="Gill Sans MT"/>
          <w:kern w:val="0"/>
          <w:sz w:val="24"/>
          <w:szCs w:val="24"/>
        </w:rPr>
      </w:pPr>
    </w:p>
    <w:p w:rsidR="00264ED2" w:rsidRPr="000325BD" w:rsidRDefault="00264ED2" w:rsidP="00264ED2">
      <w:pPr>
        <w:pStyle w:val="Numerazioneperbuste"/>
        <w:numPr>
          <w:ilvl w:val="0"/>
          <w:numId w:val="0"/>
        </w:numPr>
        <w:spacing w:before="0" w:after="0" w:line="240" w:lineRule="auto"/>
        <w:jc w:val="both"/>
        <w:rPr>
          <w:rFonts w:ascii="Cambria" w:eastAsia="Gill Sans MT" w:hAnsi="Cambria" w:cs="Gill Sans MT"/>
          <w:kern w:val="0"/>
          <w:sz w:val="24"/>
          <w:szCs w:val="24"/>
        </w:rPr>
      </w:pPr>
      <w:r w:rsidRPr="000325BD">
        <w:rPr>
          <w:rFonts w:ascii="Cambria" w:eastAsia="Wingdings" w:hAnsi="Cambria" w:cs="Gill Sans MT"/>
          <w:kern w:val="0"/>
          <w:sz w:val="24"/>
          <w:szCs w:val="24"/>
        </w:rPr>
        <w:t xml:space="preserve">__________________, lì ________ </w:t>
      </w:r>
    </w:p>
    <w:p w:rsidR="00264ED2" w:rsidRPr="000325BD" w:rsidRDefault="00264ED2" w:rsidP="00264ED2">
      <w:pPr>
        <w:spacing w:after="0" w:line="240" w:lineRule="auto"/>
        <w:rPr>
          <w:rFonts w:ascii="Cambria" w:eastAsia="Wingdings" w:hAnsi="Cambria" w:cs="Gill Sans MT"/>
          <w:kern w:val="0"/>
          <w:sz w:val="24"/>
          <w:szCs w:val="24"/>
        </w:rPr>
      </w:pPr>
      <w:r w:rsidRPr="000325BD">
        <w:rPr>
          <w:rFonts w:ascii="Cambria" w:eastAsia="Gill Sans MT" w:hAnsi="Cambria" w:cs="Gill Sans MT"/>
          <w:kern w:val="0"/>
          <w:sz w:val="24"/>
          <w:szCs w:val="24"/>
        </w:rPr>
        <w:t xml:space="preserve">                                                                                                                </w:t>
      </w:r>
      <w:r w:rsidRPr="000325BD">
        <w:rPr>
          <w:rFonts w:ascii="Cambria" w:eastAsia="Wingdings" w:hAnsi="Cambria" w:cs="Gill Sans MT"/>
          <w:kern w:val="0"/>
          <w:sz w:val="24"/>
          <w:szCs w:val="24"/>
        </w:rPr>
        <w:t>Firma del legale rappresentante</w:t>
      </w:r>
      <w:r w:rsidRPr="000325BD">
        <w:rPr>
          <w:rStyle w:val="Rimandonotaapidipagina"/>
          <w:rFonts w:ascii="Cambria" w:eastAsia="Wingdings" w:hAnsi="Cambria" w:cs="Gill Sans MT"/>
          <w:kern w:val="0"/>
          <w:sz w:val="24"/>
          <w:szCs w:val="24"/>
        </w:rPr>
        <w:footnoteReference w:id="1"/>
      </w:r>
    </w:p>
    <w:p w:rsidR="00264ED2" w:rsidRPr="000325BD" w:rsidRDefault="00264ED2" w:rsidP="00264ED2">
      <w:pPr>
        <w:spacing w:after="0" w:line="240" w:lineRule="auto"/>
        <w:ind w:left="6237" w:firstLine="284"/>
        <w:jc w:val="both"/>
        <w:rPr>
          <w:rFonts w:ascii="Cambria" w:eastAsia="Wingdings" w:hAnsi="Cambria" w:cs="Gill Sans MT"/>
          <w:kern w:val="0"/>
          <w:sz w:val="24"/>
          <w:szCs w:val="24"/>
        </w:rPr>
      </w:pPr>
      <w:r w:rsidRPr="000325BD">
        <w:rPr>
          <w:rFonts w:ascii="Cambria" w:eastAsia="Wingdings" w:hAnsi="Cambria" w:cs="Gill Sans MT"/>
          <w:kern w:val="0"/>
          <w:sz w:val="24"/>
          <w:szCs w:val="24"/>
        </w:rPr>
        <w:t>_____________________</w:t>
      </w:r>
    </w:p>
    <w:p w:rsidR="00264ED2" w:rsidRPr="000325BD" w:rsidRDefault="00264ED2" w:rsidP="00264ED2">
      <w:pPr>
        <w:spacing w:after="0" w:line="240" w:lineRule="auto"/>
        <w:jc w:val="right"/>
        <w:rPr>
          <w:rFonts w:ascii="Cambria" w:eastAsia="Wingdings" w:hAnsi="Cambria" w:cs="Gill Sans MT"/>
          <w:kern w:val="0"/>
          <w:sz w:val="24"/>
          <w:szCs w:val="24"/>
        </w:rPr>
      </w:pPr>
    </w:p>
    <w:p w:rsidR="00264ED2" w:rsidRPr="000325BD" w:rsidRDefault="00264ED2" w:rsidP="00264ED2">
      <w:pPr>
        <w:spacing w:after="0" w:line="240" w:lineRule="auto"/>
        <w:jc w:val="both"/>
        <w:rPr>
          <w:rFonts w:ascii="Cambria" w:eastAsia="Gill Sans MT" w:hAnsi="Cambria" w:cs="Gill Sans MT"/>
          <w:kern w:val="0"/>
          <w:sz w:val="24"/>
          <w:szCs w:val="24"/>
        </w:rPr>
      </w:pPr>
      <w:r w:rsidRPr="000325BD">
        <w:rPr>
          <w:rFonts w:ascii="Cambria" w:eastAsia="Wingdings" w:hAnsi="Cambria" w:cs="Gill Sans MT"/>
          <w:kern w:val="0"/>
          <w:sz w:val="24"/>
          <w:szCs w:val="24"/>
        </w:rPr>
        <w:t>Allegato (</w:t>
      </w:r>
      <w:r w:rsidRPr="000325BD">
        <w:rPr>
          <w:rFonts w:ascii="Cambria" w:hAnsi="Cambria" w:cs="Gill Sans MT"/>
          <w:kern w:val="0"/>
          <w:sz w:val="24"/>
          <w:szCs w:val="24"/>
        </w:rPr>
        <w:t xml:space="preserve">sottoscritto </w:t>
      </w:r>
      <w:r w:rsidRPr="000325BD">
        <w:rPr>
          <w:rFonts w:ascii="Cambria" w:hAnsi="Cambria" w:cs="Gill Sans MT"/>
          <w:b/>
          <w:i/>
          <w:kern w:val="0"/>
          <w:sz w:val="24"/>
          <w:szCs w:val="24"/>
        </w:rPr>
        <w:t>dal legale rappresentante dell’impresa in ciascuna pagina</w:t>
      </w:r>
      <w:r w:rsidRPr="000325BD">
        <w:rPr>
          <w:rFonts w:ascii="Cambria" w:hAnsi="Cambria" w:cs="Gill Sans MT"/>
          <w:kern w:val="0"/>
          <w:sz w:val="24"/>
          <w:szCs w:val="24"/>
        </w:rPr>
        <w:t xml:space="preserve">) </w:t>
      </w:r>
      <w:r w:rsidRPr="000325BD">
        <w:rPr>
          <w:rFonts w:ascii="Cambria" w:eastAsia="Wingdings" w:hAnsi="Cambria" w:cs="Gill Sans MT"/>
          <w:kern w:val="0"/>
          <w:sz w:val="24"/>
          <w:szCs w:val="24"/>
        </w:rPr>
        <w:t>contenente:</w:t>
      </w:r>
    </w:p>
    <w:p w:rsidR="00264ED2" w:rsidRPr="000325BD" w:rsidRDefault="00264ED2" w:rsidP="00264ED2">
      <w:pPr>
        <w:numPr>
          <w:ilvl w:val="0"/>
          <w:numId w:val="4"/>
        </w:numPr>
        <w:suppressAutoHyphens w:val="0"/>
        <w:spacing w:after="0" w:line="264" w:lineRule="auto"/>
        <w:ind w:right="566"/>
        <w:jc w:val="both"/>
        <w:rPr>
          <w:rFonts w:ascii="Cambria" w:hAnsi="Cambria"/>
          <w:kern w:val="0"/>
          <w:sz w:val="24"/>
          <w:szCs w:val="24"/>
        </w:rPr>
      </w:pPr>
      <w:r w:rsidRPr="000325BD">
        <w:rPr>
          <w:rFonts w:ascii="Cambria" w:hAnsi="Cambria"/>
          <w:kern w:val="0"/>
          <w:sz w:val="24"/>
          <w:szCs w:val="24"/>
        </w:rPr>
        <w:t>C</w:t>
      </w:r>
      <w:r>
        <w:rPr>
          <w:rFonts w:ascii="Cambria" w:hAnsi="Cambria"/>
          <w:kern w:val="0"/>
          <w:sz w:val="24"/>
          <w:szCs w:val="24"/>
        </w:rPr>
        <w:t>V o presentazione</w:t>
      </w:r>
      <w:r w:rsidRPr="000325BD">
        <w:rPr>
          <w:rFonts w:ascii="Cambria" w:hAnsi="Cambria"/>
          <w:kern w:val="0"/>
          <w:sz w:val="24"/>
          <w:szCs w:val="24"/>
        </w:rPr>
        <w:t xml:space="preserve"> della ditta concorrente;</w:t>
      </w:r>
    </w:p>
    <w:p w:rsidR="00264ED2" w:rsidRPr="000325BD" w:rsidRDefault="00264ED2" w:rsidP="00264ED2">
      <w:pPr>
        <w:numPr>
          <w:ilvl w:val="0"/>
          <w:numId w:val="4"/>
        </w:numPr>
        <w:suppressAutoHyphens w:val="0"/>
        <w:spacing w:after="0" w:line="264" w:lineRule="auto"/>
        <w:ind w:right="566"/>
        <w:jc w:val="both"/>
        <w:rPr>
          <w:rFonts w:ascii="Cambria" w:hAnsi="Cambria"/>
          <w:kern w:val="0"/>
          <w:sz w:val="24"/>
          <w:szCs w:val="24"/>
        </w:rPr>
      </w:pPr>
      <w:r w:rsidRPr="000325BD">
        <w:rPr>
          <w:rFonts w:ascii="Cambria" w:hAnsi="Cambria"/>
          <w:kern w:val="0"/>
          <w:sz w:val="24"/>
          <w:szCs w:val="24"/>
        </w:rPr>
        <w:t xml:space="preserve">Descrizione delle esperienze pregresse di forniture di beni e servizi analoghi all’oggetto dell’avviso; </w:t>
      </w:r>
    </w:p>
    <w:p w:rsidR="00264ED2" w:rsidRPr="000325BD" w:rsidRDefault="00264ED2" w:rsidP="00264ED2">
      <w:pPr>
        <w:numPr>
          <w:ilvl w:val="0"/>
          <w:numId w:val="4"/>
        </w:numPr>
        <w:suppressAutoHyphens w:val="0"/>
        <w:spacing w:after="0" w:line="264" w:lineRule="auto"/>
        <w:ind w:right="566"/>
        <w:jc w:val="both"/>
        <w:rPr>
          <w:rFonts w:ascii="Cambria" w:hAnsi="Cambria"/>
          <w:kern w:val="0"/>
          <w:sz w:val="24"/>
          <w:szCs w:val="24"/>
        </w:rPr>
      </w:pPr>
      <w:r w:rsidRPr="000325BD">
        <w:rPr>
          <w:rFonts w:ascii="Cambria" w:hAnsi="Cambria"/>
          <w:kern w:val="0"/>
          <w:sz w:val="24"/>
          <w:szCs w:val="24"/>
        </w:rPr>
        <w:t>Qualità dei beni forniti;</w:t>
      </w:r>
    </w:p>
    <w:p w:rsidR="00264ED2" w:rsidRPr="000325BD" w:rsidRDefault="00264ED2" w:rsidP="00264ED2">
      <w:pPr>
        <w:numPr>
          <w:ilvl w:val="0"/>
          <w:numId w:val="4"/>
        </w:numPr>
        <w:suppressAutoHyphens w:val="0"/>
        <w:spacing w:after="0" w:line="264" w:lineRule="auto"/>
        <w:ind w:right="566"/>
        <w:jc w:val="both"/>
        <w:rPr>
          <w:rFonts w:ascii="Cambria" w:hAnsi="Cambria"/>
          <w:kern w:val="0"/>
          <w:sz w:val="24"/>
          <w:szCs w:val="24"/>
        </w:rPr>
      </w:pPr>
      <w:r w:rsidRPr="000325BD">
        <w:rPr>
          <w:rFonts w:ascii="Cambria" w:hAnsi="Cambria"/>
          <w:kern w:val="0"/>
          <w:sz w:val="24"/>
          <w:szCs w:val="24"/>
        </w:rPr>
        <w:t xml:space="preserve">Modalità di esecuzione della prestazione da aggiudicare; </w:t>
      </w:r>
    </w:p>
    <w:p w:rsidR="00264ED2" w:rsidRPr="000325BD" w:rsidRDefault="00264ED2" w:rsidP="00264ED2">
      <w:pPr>
        <w:numPr>
          <w:ilvl w:val="0"/>
          <w:numId w:val="4"/>
        </w:numPr>
        <w:suppressAutoHyphens w:val="0"/>
        <w:spacing w:after="0" w:line="264" w:lineRule="auto"/>
        <w:ind w:right="566"/>
        <w:jc w:val="both"/>
        <w:rPr>
          <w:rFonts w:ascii="Cambria" w:hAnsi="Cambria"/>
          <w:kern w:val="0"/>
          <w:sz w:val="24"/>
          <w:szCs w:val="24"/>
        </w:rPr>
      </w:pPr>
      <w:r w:rsidRPr="000325BD">
        <w:rPr>
          <w:rFonts w:ascii="Cambria" w:hAnsi="Cambria"/>
          <w:kern w:val="0"/>
          <w:sz w:val="24"/>
          <w:szCs w:val="24"/>
        </w:rPr>
        <w:t>Tempistica dell’esecuzione della prestazione.</w:t>
      </w:r>
    </w:p>
    <w:p w:rsidR="00264ED2" w:rsidRPr="000325BD" w:rsidRDefault="00264ED2" w:rsidP="00264ED2">
      <w:pPr>
        <w:suppressAutoHyphens w:val="0"/>
        <w:spacing w:after="0" w:line="264" w:lineRule="auto"/>
        <w:ind w:left="1140" w:right="566"/>
        <w:jc w:val="both"/>
        <w:rPr>
          <w:rFonts w:ascii="Cambria" w:eastAsia="Wingdings" w:hAnsi="Cambria" w:cs="Gill Sans MT"/>
          <w:kern w:val="0"/>
          <w:sz w:val="24"/>
          <w:szCs w:val="24"/>
        </w:rPr>
      </w:pPr>
    </w:p>
    <w:p w:rsidR="00264ED2" w:rsidRPr="000325BD" w:rsidRDefault="00264ED2" w:rsidP="00264ED2">
      <w:pPr>
        <w:spacing w:after="0" w:line="240" w:lineRule="auto"/>
        <w:jc w:val="center"/>
        <w:rPr>
          <w:rFonts w:ascii="Cambria" w:eastAsia="Wingdings" w:hAnsi="Cambria" w:cs="Gill Sans MT"/>
          <w:i/>
          <w:kern w:val="0"/>
          <w:sz w:val="24"/>
          <w:szCs w:val="24"/>
        </w:rPr>
      </w:pPr>
      <w:r w:rsidRPr="000325BD">
        <w:rPr>
          <w:rFonts w:ascii="Cambria" w:eastAsia="Wingdings" w:hAnsi="Cambria" w:cs="Gill Sans MT"/>
          <w:i/>
          <w:kern w:val="0"/>
          <w:sz w:val="24"/>
          <w:szCs w:val="24"/>
        </w:rPr>
        <w:t>AVVERTENZE</w:t>
      </w:r>
    </w:p>
    <w:p w:rsidR="00264ED2" w:rsidRPr="000325BD" w:rsidRDefault="00264ED2" w:rsidP="00264ED2">
      <w:pPr>
        <w:spacing w:after="0" w:line="240" w:lineRule="auto"/>
        <w:jc w:val="both"/>
        <w:rPr>
          <w:rFonts w:ascii="Cambria" w:eastAsia="Wingdings" w:hAnsi="Cambria" w:cs="Gill Sans MT"/>
          <w:b/>
          <w:kern w:val="0"/>
          <w:sz w:val="24"/>
          <w:szCs w:val="24"/>
        </w:rPr>
      </w:pPr>
      <w:r w:rsidRPr="000325BD">
        <w:rPr>
          <w:rFonts w:ascii="Cambria" w:eastAsia="Wingdings" w:hAnsi="Cambria" w:cs="Gill Sans MT"/>
          <w:i/>
          <w:kern w:val="0"/>
          <w:sz w:val="24"/>
          <w:szCs w:val="24"/>
        </w:rPr>
        <w:t>Le dichiarazioni sopra riportate, ai sensi dell’articolo 38 del d.P.R. 445/2000, devono essere prodotte unitamente a copia fotostatica non autenticata di un documento di identità del sottoscrittore in corso di validità.</w:t>
      </w:r>
    </w:p>
    <w:p w:rsidR="006066B6" w:rsidRDefault="006066B6"/>
    <w:sectPr w:rsidR="006066B6" w:rsidSect="00E76814">
      <w:headerReference w:type="default" r:id="rId7"/>
      <w:footerReference w:type="default" r:id="rId8"/>
      <w:headerReference w:type="first" r:id="rId9"/>
      <w:pgSz w:w="11906" w:h="16838"/>
      <w:pgMar w:top="1946" w:right="1134" w:bottom="1134" w:left="1134" w:header="720" w:footer="166"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814" w:rsidRDefault="00E76814" w:rsidP="00264ED2">
      <w:pPr>
        <w:spacing w:after="0" w:line="240" w:lineRule="auto"/>
      </w:pPr>
      <w:r>
        <w:separator/>
      </w:r>
    </w:p>
  </w:endnote>
  <w:endnote w:type="continuationSeparator" w:id="0">
    <w:p w:rsidR="00E76814" w:rsidRDefault="00E76814" w:rsidP="00264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MT">
    <w:altName w:val="Segoe UI"/>
    <w:charset w:val="00"/>
    <w:family w:val="swiss"/>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Liberation Mono">
    <w:altName w:val="Courier New"/>
    <w:charset w:val="00"/>
    <w:family w:val="modern"/>
    <w:pitch w:val="fixed"/>
    <w:sig w:usb0="E0000AFF" w:usb1="400078FF" w:usb2="00000001" w:usb3="00000000" w:csb0="000001BF" w:csb1="00000000"/>
  </w:font>
  <w:font w:name="NSimSun">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814" w:rsidRPr="007F4222" w:rsidRDefault="00E76814">
    <w:pPr>
      <w:pStyle w:val="Intestazione"/>
      <w:pBdr>
        <w:top w:val="single" w:sz="4" w:space="1" w:color="000000"/>
        <w:left w:val="none" w:sz="0" w:space="0" w:color="000000"/>
        <w:bottom w:val="none" w:sz="0" w:space="0" w:color="000000"/>
        <w:right w:val="none" w:sz="0" w:space="0" w:color="000000"/>
      </w:pBdr>
      <w:rPr>
        <w:rFonts w:ascii="Cambria" w:hAnsi="Cambria" w:cs="Gill Sans MT"/>
        <w:i/>
        <w:sz w:val="20"/>
      </w:rPr>
    </w:pPr>
    <w:r w:rsidRPr="007F4222">
      <w:rPr>
        <w:rFonts w:ascii="Cambria" w:hAnsi="Cambria" w:cs="Gill Sans MT"/>
        <w:i/>
        <w:sz w:val="20"/>
      </w:rPr>
      <w:t>Allegato 1 – Domanda di partecipazione</w:t>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r>
    <w:r w:rsidRPr="007F4222">
      <w:rPr>
        <w:rFonts w:ascii="Cambria" w:hAnsi="Cambria" w:cs="Gill Sans MT"/>
        <w:i/>
        <w:sz w:val="20"/>
      </w:rPr>
      <w:tab/>
      <w:t xml:space="preserve">Pagina </w:t>
    </w:r>
    <w:r w:rsidRPr="007F4222">
      <w:rPr>
        <w:rStyle w:val="Numeropagina"/>
        <w:rFonts w:ascii="Cambria" w:hAnsi="Cambria" w:cs="Arial"/>
        <w:i/>
        <w:sz w:val="20"/>
      </w:rPr>
      <w:fldChar w:fldCharType="begin"/>
    </w:r>
    <w:r w:rsidRPr="007F4222">
      <w:rPr>
        <w:rStyle w:val="Numeropagina"/>
        <w:rFonts w:ascii="Cambria" w:hAnsi="Cambria" w:cs="Arial"/>
        <w:i/>
        <w:sz w:val="20"/>
      </w:rPr>
      <w:instrText xml:space="preserve"> PAGE </w:instrText>
    </w:r>
    <w:r w:rsidRPr="007F4222">
      <w:rPr>
        <w:rStyle w:val="Numeropagina"/>
        <w:rFonts w:ascii="Cambria" w:hAnsi="Cambria" w:cs="Arial"/>
        <w:i/>
        <w:sz w:val="20"/>
      </w:rPr>
      <w:fldChar w:fldCharType="separate"/>
    </w:r>
    <w:r w:rsidR="00506391">
      <w:rPr>
        <w:rStyle w:val="Numeropagina"/>
        <w:rFonts w:ascii="Cambria" w:hAnsi="Cambria" w:cs="Arial"/>
        <w:i/>
        <w:noProof/>
        <w:sz w:val="20"/>
      </w:rPr>
      <w:t>1</w:t>
    </w:r>
    <w:r w:rsidRPr="007F4222">
      <w:rPr>
        <w:rStyle w:val="Numeropagina"/>
        <w:rFonts w:ascii="Cambria" w:hAnsi="Cambria" w:cs="Arial"/>
        <w:i/>
        <w:sz w:val="20"/>
      </w:rPr>
      <w:fldChar w:fldCharType="end"/>
    </w:r>
  </w:p>
  <w:p w:rsidR="00E76814" w:rsidRDefault="00E76814">
    <w:pPr>
      <w:pStyle w:val="Pidipagina"/>
      <w:rPr>
        <w:rFonts w:ascii="Gill Sans MT" w:hAnsi="Gill Sans MT" w:cs="Gill Sans MT"/>
        <w:i/>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814" w:rsidRDefault="00E76814" w:rsidP="00264ED2">
      <w:pPr>
        <w:spacing w:after="0" w:line="240" w:lineRule="auto"/>
      </w:pPr>
      <w:r>
        <w:separator/>
      </w:r>
    </w:p>
  </w:footnote>
  <w:footnote w:type="continuationSeparator" w:id="0">
    <w:p w:rsidR="00E76814" w:rsidRDefault="00E76814" w:rsidP="00264ED2">
      <w:pPr>
        <w:spacing w:after="0" w:line="240" w:lineRule="auto"/>
      </w:pPr>
      <w:r>
        <w:continuationSeparator/>
      </w:r>
    </w:p>
  </w:footnote>
  <w:footnote w:id="1">
    <w:p w:rsidR="00264ED2" w:rsidRPr="003B2276" w:rsidRDefault="00264ED2" w:rsidP="00264ED2">
      <w:pPr>
        <w:pStyle w:val="Testonotaapidipagina"/>
        <w:jc w:val="both"/>
        <w:rPr>
          <w:rFonts w:ascii="Cambria" w:hAnsi="Cambria"/>
        </w:rPr>
      </w:pPr>
      <w:r w:rsidRPr="003B2276">
        <w:rPr>
          <w:rStyle w:val="Caratterenotaapidipagina"/>
          <w:rFonts w:ascii="Cambria" w:hAnsi="Cambria"/>
        </w:rPr>
        <w:footnoteRef/>
      </w:r>
      <w:r w:rsidRPr="003B2276">
        <w:rPr>
          <w:rFonts w:ascii="Cambria" w:eastAsia="Arial" w:hAnsi="Cambria" w:cs="Arial"/>
          <w:sz w:val="18"/>
          <w:szCs w:val="18"/>
        </w:rPr>
        <w:t xml:space="preserve"> </w:t>
      </w:r>
      <w:r w:rsidRPr="003B2276">
        <w:rPr>
          <w:rFonts w:ascii="Cambria" w:hAnsi="Cambria" w:cs="Arial"/>
          <w:sz w:val="18"/>
          <w:szCs w:val="18"/>
        </w:rPr>
        <w:t>La firma autografa deve essere accompagnata dalla fotocopia di un documento di identità (in corso di validità) del dichiarante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814" w:rsidRDefault="00506391" w:rsidP="00E76814">
    <w:pPr>
      <w:pStyle w:val="Intestazione"/>
      <w:pBdr>
        <w:bottom w:val="single" w:sz="4" w:space="1" w:color="auto"/>
      </w:pBdr>
      <w:jc w:val="center"/>
    </w:pPr>
    <w:r w:rsidRPr="00264ED2">
      <w:rPr>
        <w:noProof/>
        <w:lang w:val="it-IT" w:eastAsia="it-IT"/>
      </w:rPr>
      <w:drawing>
        <wp:inline distT="0" distB="0" distL="0" distR="0">
          <wp:extent cx="1828800" cy="638175"/>
          <wp:effectExtent l="0" t="0" r="0" b="9525"/>
          <wp:docPr id="1" name="Immagine 1" descr="ERT FVG - logo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RT FVG - logo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38175"/>
                  </a:xfrm>
                  <a:prstGeom prst="rect">
                    <a:avLst/>
                  </a:prstGeom>
                  <a:noFill/>
                  <a:ln>
                    <a:noFill/>
                  </a:ln>
                </pic:spPr>
              </pic:pic>
            </a:graphicData>
          </a:graphic>
        </wp:inline>
      </w:drawing>
    </w:r>
  </w:p>
  <w:p w:rsidR="00E76814" w:rsidRPr="001B0A50" w:rsidRDefault="00E76814" w:rsidP="00E76814">
    <w:pPr>
      <w:pStyle w:val="Intestazione"/>
    </w:pPr>
  </w:p>
  <w:p w:rsidR="00E76814" w:rsidRPr="000E3A7B" w:rsidRDefault="00E76814" w:rsidP="00E7681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814" w:rsidRDefault="00506391" w:rsidP="00E76814">
    <w:pPr>
      <w:pStyle w:val="Intestazione"/>
      <w:pBdr>
        <w:bottom w:val="single" w:sz="4" w:space="1" w:color="auto"/>
      </w:pBdr>
      <w:jc w:val="center"/>
    </w:pPr>
    <w:r w:rsidRPr="008D5156">
      <w:rPr>
        <w:noProof/>
        <w:color w:val="0000FF"/>
        <w:sz w:val="24"/>
        <w:szCs w:val="24"/>
        <w:lang w:val="it-IT" w:eastAsia="it-IT"/>
      </w:rPr>
      <w:drawing>
        <wp:inline distT="0" distB="0" distL="0" distR="0">
          <wp:extent cx="1352550" cy="666750"/>
          <wp:effectExtent l="0" t="0" r="0" b="0"/>
          <wp:docPr id="2" name="Immagine 2" descr="ERT Homepage">
            <a:hlinkClick xmlns:a="http://schemas.openxmlformats.org/drawingml/2006/main" r:id="rId1" tooltip="ERT Homepa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T Homepa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666750"/>
                  </a:xfrm>
                  <a:prstGeom prst="rect">
                    <a:avLst/>
                  </a:prstGeom>
                  <a:noFill/>
                  <a:ln>
                    <a:noFill/>
                  </a:ln>
                </pic:spPr>
              </pic:pic>
            </a:graphicData>
          </a:graphic>
        </wp:inline>
      </w:drawing>
    </w:r>
  </w:p>
  <w:p w:rsidR="00E76814" w:rsidRDefault="00E7681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singleLevel"/>
    <w:tmpl w:val="00000006"/>
    <w:name w:val="WW8Num6"/>
    <w:lvl w:ilvl="0">
      <w:start w:val="1"/>
      <w:numFmt w:val="decimal"/>
      <w:lvlText w:val="%1)"/>
      <w:lvlJc w:val="left"/>
      <w:pPr>
        <w:tabs>
          <w:tab w:val="num" w:pos="720"/>
        </w:tabs>
        <w:ind w:left="720" w:hanging="360"/>
      </w:pPr>
      <w:rPr>
        <w:rFonts w:ascii="Times New Roman" w:hAnsi="Times New Roman" w:cs="Times New Roman" w:hint="default"/>
        <w:b w:val="0"/>
        <w:i w:val="0"/>
        <w:sz w:val="24"/>
      </w:rPr>
    </w:lvl>
  </w:abstractNum>
  <w:abstractNum w:abstractNumId="1"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sz w:val="24"/>
        <w:szCs w:val="24"/>
      </w:rPr>
    </w:lvl>
  </w:abstractNum>
  <w:abstractNum w:abstractNumId="2" w15:restartNumberingAfterBreak="0">
    <w:nsid w:val="00000012"/>
    <w:multiLevelType w:val="singleLevel"/>
    <w:tmpl w:val="00000012"/>
    <w:name w:val="WW8Num18"/>
    <w:lvl w:ilvl="0">
      <w:start w:val="1"/>
      <w:numFmt w:val="decimal"/>
      <w:lvlText w:val="%1)"/>
      <w:lvlJc w:val="left"/>
      <w:pPr>
        <w:tabs>
          <w:tab w:val="num" w:pos="360"/>
        </w:tabs>
        <w:ind w:left="360" w:hanging="360"/>
      </w:pPr>
      <w:rPr>
        <w:rFonts w:ascii="Gill Sans MT" w:eastAsia="Wingdings" w:hAnsi="Gill Sans MT" w:cs="Times New Roman" w:hint="default"/>
        <w:b w:val="0"/>
        <w:i w:val="0"/>
        <w:sz w:val="24"/>
        <w:szCs w:val="24"/>
      </w:rPr>
    </w:lvl>
  </w:abstractNum>
  <w:abstractNum w:abstractNumId="3" w15:restartNumberingAfterBreak="0">
    <w:nsid w:val="3E6912B1"/>
    <w:multiLevelType w:val="hybridMultilevel"/>
    <w:tmpl w:val="6602E81A"/>
    <w:lvl w:ilvl="0" w:tplc="04100017">
      <w:start w:val="1"/>
      <w:numFmt w:val="lowerLetter"/>
      <w:lvlText w:val="%1)"/>
      <w:lvlJc w:val="left"/>
      <w:pPr>
        <w:ind w:left="1140" w:hanging="360"/>
      </w:pPr>
    </w:lvl>
    <w:lvl w:ilvl="1" w:tplc="04100019" w:tentative="1">
      <w:start w:val="1"/>
      <w:numFmt w:val="lowerLetter"/>
      <w:lvlText w:val="%2."/>
      <w:lvlJc w:val="left"/>
      <w:pPr>
        <w:ind w:left="1860" w:hanging="360"/>
      </w:pPr>
    </w:lvl>
    <w:lvl w:ilvl="2" w:tplc="0410001B" w:tentative="1">
      <w:start w:val="1"/>
      <w:numFmt w:val="lowerRoman"/>
      <w:lvlText w:val="%3."/>
      <w:lvlJc w:val="right"/>
      <w:pPr>
        <w:ind w:left="2580" w:hanging="180"/>
      </w:pPr>
    </w:lvl>
    <w:lvl w:ilvl="3" w:tplc="0410000F" w:tentative="1">
      <w:start w:val="1"/>
      <w:numFmt w:val="decimal"/>
      <w:lvlText w:val="%4."/>
      <w:lvlJc w:val="left"/>
      <w:pPr>
        <w:ind w:left="3300" w:hanging="360"/>
      </w:pPr>
    </w:lvl>
    <w:lvl w:ilvl="4" w:tplc="04100019" w:tentative="1">
      <w:start w:val="1"/>
      <w:numFmt w:val="lowerLetter"/>
      <w:lvlText w:val="%5."/>
      <w:lvlJc w:val="left"/>
      <w:pPr>
        <w:ind w:left="4020" w:hanging="360"/>
      </w:pPr>
    </w:lvl>
    <w:lvl w:ilvl="5" w:tplc="0410001B" w:tentative="1">
      <w:start w:val="1"/>
      <w:numFmt w:val="lowerRoman"/>
      <w:lvlText w:val="%6."/>
      <w:lvlJc w:val="right"/>
      <w:pPr>
        <w:ind w:left="4740" w:hanging="180"/>
      </w:pPr>
    </w:lvl>
    <w:lvl w:ilvl="6" w:tplc="0410000F" w:tentative="1">
      <w:start w:val="1"/>
      <w:numFmt w:val="decimal"/>
      <w:lvlText w:val="%7."/>
      <w:lvlJc w:val="left"/>
      <w:pPr>
        <w:ind w:left="5460" w:hanging="360"/>
      </w:pPr>
    </w:lvl>
    <w:lvl w:ilvl="7" w:tplc="04100019" w:tentative="1">
      <w:start w:val="1"/>
      <w:numFmt w:val="lowerLetter"/>
      <w:lvlText w:val="%8."/>
      <w:lvlJc w:val="left"/>
      <w:pPr>
        <w:ind w:left="6180" w:hanging="360"/>
      </w:pPr>
    </w:lvl>
    <w:lvl w:ilvl="8" w:tplc="0410001B" w:tentative="1">
      <w:start w:val="1"/>
      <w:numFmt w:val="lowerRoman"/>
      <w:lvlText w:val="%9."/>
      <w:lvlJc w:val="right"/>
      <w:pPr>
        <w:ind w:left="6900" w:hanging="180"/>
      </w:pPr>
    </w:lvl>
  </w:abstractNum>
  <w:abstractNum w:abstractNumId="4" w15:restartNumberingAfterBreak="0">
    <w:nsid w:val="69704EA9"/>
    <w:multiLevelType w:val="hybridMultilevel"/>
    <w:tmpl w:val="BB76533E"/>
    <w:lvl w:ilvl="0" w:tplc="00000019">
      <w:start w:val="10"/>
      <w:numFmt w:val="decimal"/>
      <w:lvlText w:val="%1)"/>
      <w:lvlJc w:val="left"/>
      <w:pPr>
        <w:ind w:left="720" w:hanging="360"/>
      </w:pPr>
      <w:rPr>
        <w:rFonts w:ascii="Gill Sans MT" w:eastAsia="Wingdings" w:hAnsi="Gill Sans MT" w:cs="Times New Roman" w:hint="default"/>
        <w:b w:val="0"/>
        <w:i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CD838B5"/>
    <w:multiLevelType w:val="hybridMultilevel"/>
    <w:tmpl w:val="4BD2186C"/>
    <w:lvl w:ilvl="0" w:tplc="04100017">
      <w:start w:val="1"/>
      <w:numFmt w:val="lowerLetter"/>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ED2"/>
    <w:rsid w:val="00264ED2"/>
    <w:rsid w:val="00506391"/>
    <w:rsid w:val="006066B6"/>
    <w:rsid w:val="00E768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6DBADA1-D12C-460C-A9C3-95758B01E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4ED2"/>
    <w:pPr>
      <w:suppressAutoHyphens/>
      <w:spacing w:after="240" w:line="240" w:lineRule="atLeast"/>
    </w:pPr>
    <w:rPr>
      <w:rFonts w:ascii="Georgia" w:eastAsia="Times New Roman" w:hAnsi="Georgia"/>
      <w:kern w:val="1"/>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rsid w:val="00264ED2"/>
    <w:rPr>
      <w:rFonts w:cs="Times New Roman"/>
    </w:rPr>
  </w:style>
  <w:style w:type="character" w:customStyle="1" w:styleId="Caratterenotaapidipagina">
    <w:name w:val="Carattere nota a piè di pagina"/>
    <w:rsid w:val="00264ED2"/>
    <w:rPr>
      <w:color w:val="000000"/>
      <w:sz w:val="16"/>
    </w:rPr>
  </w:style>
  <w:style w:type="character" w:styleId="Rimandonotaapidipagina">
    <w:name w:val="footnote reference"/>
    <w:rsid w:val="00264ED2"/>
    <w:rPr>
      <w:vertAlign w:val="superscript"/>
    </w:rPr>
  </w:style>
  <w:style w:type="paragraph" w:styleId="Intestazione">
    <w:name w:val="header"/>
    <w:basedOn w:val="Normale"/>
    <w:link w:val="IntestazioneCarattere"/>
    <w:uiPriority w:val="99"/>
    <w:rsid w:val="00264ED2"/>
    <w:pPr>
      <w:spacing w:after="0" w:line="240" w:lineRule="auto"/>
    </w:pPr>
    <w:rPr>
      <w:rFonts w:ascii="Calibri" w:hAnsi="Calibri"/>
      <w:sz w:val="16"/>
      <w:lang w:val="x-none"/>
    </w:rPr>
  </w:style>
  <w:style w:type="character" w:customStyle="1" w:styleId="IntestazioneCarattere">
    <w:name w:val="Intestazione Carattere"/>
    <w:link w:val="Intestazione"/>
    <w:uiPriority w:val="99"/>
    <w:rsid w:val="00264ED2"/>
    <w:rPr>
      <w:rFonts w:ascii="Calibri" w:eastAsia="Times New Roman" w:hAnsi="Calibri" w:cs="Times New Roman"/>
      <w:kern w:val="1"/>
      <w:sz w:val="16"/>
      <w:szCs w:val="20"/>
      <w:lang w:val="x-none" w:eastAsia="zh-CN"/>
    </w:rPr>
  </w:style>
  <w:style w:type="paragraph" w:styleId="Pidipagina">
    <w:name w:val="footer"/>
    <w:basedOn w:val="Normale"/>
    <w:link w:val="PidipaginaCarattere"/>
    <w:rsid w:val="00264ED2"/>
    <w:pPr>
      <w:tabs>
        <w:tab w:val="center" w:pos="4819"/>
        <w:tab w:val="right" w:pos="9638"/>
      </w:tabs>
    </w:pPr>
    <w:rPr>
      <w:sz w:val="24"/>
      <w:szCs w:val="24"/>
    </w:rPr>
  </w:style>
  <w:style w:type="character" w:customStyle="1" w:styleId="PidipaginaCarattere">
    <w:name w:val="Piè di pagina Carattere"/>
    <w:link w:val="Pidipagina"/>
    <w:rsid w:val="00264ED2"/>
    <w:rPr>
      <w:rFonts w:ascii="Georgia" w:eastAsia="Times New Roman" w:hAnsi="Georgia" w:cs="Times New Roman"/>
      <w:kern w:val="1"/>
      <w:sz w:val="24"/>
      <w:szCs w:val="24"/>
      <w:lang w:eastAsia="zh-CN"/>
    </w:rPr>
  </w:style>
  <w:style w:type="paragraph" w:customStyle="1" w:styleId="Numerazioneperbuste">
    <w:name w:val="Numerazione per buste"/>
    <w:basedOn w:val="Normale"/>
    <w:rsid w:val="00264ED2"/>
    <w:pPr>
      <w:numPr>
        <w:numId w:val="6"/>
      </w:numPr>
      <w:spacing w:before="120" w:after="120" w:line="360" w:lineRule="auto"/>
    </w:pPr>
  </w:style>
  <w:style w:type="paragraph" w:styleId="Testonotaapidipagina">
    <w:name w:val="footnote text"/>
    <w:basedOn w:val="Normale"/>
    <w:link w:val="TestonotaapidipaginaCarattere"/>
    <w:rsid w:val="00264ED2"/>
  </w:style>
  <w:style w:type="character" w:customStyle="1" w:styleId="TestonotaapidipaginaCarattere">
    <w:name w:val="Testo nota a piè di pagina Carattere"/>
    <w:link w:val="Testonotaapidipagina"/>
    <w:rsid w:val="00264ED2"/>
    <w:rPr>
      <w:rFonts w:ascii="Georgia" w:eastAsia="Times New Roman" w:hAnsi="Georgia" w:cs="Times New Roman"/>
      <w:kern w:val="1"/>
      <w:sz w:val="20"/>
      <w:szCs w:val="20"/>
      <w:lang w:eastAsia="zh-CN"/>
    </w:rPr>
  </w:style>
  <w:style w:type="paragraph" w:customStyle="1" w:styleId="Testopreformattato">
    <w:name w:val="Testo preformattato"/>
    <w:basedOn w:val="Normale"/>
    <w:qFormat/>
    <w:rsid w:val="00264ED2"/>
    <w:pPr>
      <w:widowControl w:val="0"/>
      <w:suppressAutoHyphens w:val="0"/>
      <w:spacing w:after="0" w:line="240" w:lineRule="auto"/>
    </w:pPr>
    <w:rPr>
      <w:rFonts w:ascii="Liberation Mono" w:eastAsia="NSimSun" w:hAnsi="Liberation Mono" w:cs="Liberation Mono"/>
      <w:color w:val="00000A"/>
      <w:kern w:val="0"/>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http://www.ertfvg.it/index.asp"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851</Words>
  <Characters>4852</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5692</CharactersWithSpaces>
  <SharedDoc>false</SharedDoc>
  <HLinks>
    <vt:vector size="6" baseType="variant">
      <vt:variant>
        <vt:i4>7471155</vt:i4>
      </vt:variant>
      <vt:variant>
        <vt:i4>3</vt:i4>
      </vt:variant>
      <vt:variant>
        <vt:i4>0</vt:i4>
      </vt:variant>
      <vt:variant>
        <vt:i4>5</vt:i4>
      </vt:variant>
      <vt:variant>
        <vt:lpwstr>http://www.ertfvg.it/index.asp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dc:creator>
  <cp:keywords/>
  <dc:description/>
  <cp:lastModifiedBy>Simone</cp:lastModifiedBy>
  <cp:revision>2</cp:revision>
  <dcterms:created xsi:type="dcterms:W3CDTF">2017-06-01T10:04:00Z</dcterms:created>
  <dcterms:modified xsi:type="dcterms:W3CDTF">2017-06-01T10:04:00Z</dcterms:modified>
</cp:coreProperties>
</file>